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国家税务总局天津市税务局2025年机关食堂食材采购项目（果蔬水产奶制品类）</w:t>
      </w:r>
      <w:bookmarkEnd w:id="0"/>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1" w:name="生成日期_currentDateTime_ym"/>
      <w:r>
        <w:rPr>
          <w:rFonts w:ascii="宋体" w:eastAsia="宋体" w:hAnsi="宋体" w:cs="宋体" w:hint="eastAsia"/>
          <w:sz w:val="36"/>
          <w:szCs w:val="36"/>
          <w:lang w:eastAsia="zh-CN"/>
        </w:rPr>
        <w:t>2025年02月</w:t>
      </w:r>
      <w:bookmarkEnd w:id="1"/>
      <w:bookmarkStart w:id="2" w:name="_GoBack"/>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3.5.1质量安全把控服务要求</w:t>
        </w:r>
        <w:r>
          <w:tab/>
        </w:r>
        <w:r>
          <w:fldChar w:fldCharType="begin"/>
        </w:r>
        <w:r>
          <w:instrText xml:space="preserve"> PAGEREF _Toc256000025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3.5.2供应方案要求</w:t>
        </w:r>
        <w:r>
          <w:tab/>
        </w:r>
        <w:r>
          <w:fldChar w:fldCharType="begin"/>
        </w:r>
        <w:r>
          <w:instrText xml:space="preserve"> PAGEREF _Toc256000026 \h </w:instrText>
        </w:r>
        <w:r>
          <w:fldChar w:fldCharType="separate"/>
        </w:r>
        <w:r>
          <w:t>9</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kern w:val="36"/>
          </w:rPr>
          <w:t>4人员要求</w:t>
        </w:r>
        <w:r>
          <w:tab/>
        </w:r>
        <w:r>
          <w:fldChar w:fldCharType="begin"/>
        </w:r>
        <w:r>
          <w:instrText xml:space="preserve"> PAGEREF _Toc256000027 \h </w:instrText>
        </w:r>
        <w:r>
          <w:fldChar w:fldCharType="separate"/>
        </w:r>
        <w:r>
          <w:t>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4.1团队要求</w:t>
        </w:r>
        <w:r>
          <w:tab/>
        </w:r>
        <w:r>
          <w:fldChar w:fldCharType="begin"/>
        </w:r>
        <w:r>
          <w:instrText xml:space="preserve"> PAGEREF _Toc256000028 \h </w:instrText>
        </w:r>
        <w:r>
          <w:fldChar w:fldCharType="separate"/>
        </w:r>
        <w:r>
          <w:t>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4.1.1基本要求</w:t>
        </w:r>
        <w:r>
          <w:tab/>
        </w:r>
        <w:r>
          <w:fldChar w:fldCharType="begin"/>
        </w:r>
        <w:r>
          <w:instrText xml:space="preserve"> PAGEREF _Toc256000029 \h </w:instrText>
        </w:r>
        <w:r>
          <w:fldChar w:fldCharType="separate"/>
        </w:r>
        <w:r>
          <w:t>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rPr>
          <w:t>4.1.2优选资质/优选指标</w:t>
        </w:r>
        <w:r>
          <w:tab/>
        </w:r>
        <w:r>
          <w:fldChar w:fldCharType="begin"/>
        </w:r>
        <w:r>
          <w:instrText xml:space="preserve"> PAGEREF _Toc256000030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5管理实施要求</w:t>
        </w:r>
        <w:r>
          <w:tab/>
        </w:r>
        <w:r>
          <w:fldChar w:fldCharType="begin"/>
        </w:r>
        <w:r>
          <w:instrText xml:space="preserve"> PAGEREF _Toc256000031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6风险管控要求</w:t>
        </w:r>
        <w:r>
          <w:tab/>
        </w:r>
        <w:r>
          <w:fldChar w:fldCharType="begin"/>
        </w:r>
        <w:r>
          <w:instrText xml:space="preserve"> PAGEREF _Toc256000032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kern w:val="36"/>
          </w:rPr>
          <w:t>7履约验收要求</w:t>
        </w:r>
        <w:r>
          <w:tab/>
        </w:r>
        <w:r>
          <w:fldChar w:fldCharType="begin"/>
        </w:r>
        <w:r>
          <w:instrText xml:space="preserve"> PAGEREF _Toc256000033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7.1总体要求</w:t>
        </w:r>
        <w:r>
          <w:tab/>
        </w:r>
        <w:r>
          <w:fldChar w:fldCharType="begin"/>
        </w:r>
        <w:r>
          <w:instrText xml:space="preserve"> PAGEREF _Toc256000034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rPr>
          <w:t>7.2具体要求</w:t>
        </w:r>
        <w:r>
          <w:tab/>
        </w:r>
        <w:r>
          <w:fldChar w:fldCharType="begin"/>
        </w:r>
        <w:r>
          <w:instrText xml:space="preserve"> PAGEREF _Toc256000035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kern w:val="36"/>
          </w:rPr>
          <w:t>8其他要求</w:t>
        </w:r>
        <w:r>
          <w:tab/>
        </w:r>
        <w:r>
          <w:fldChar w:fldCharType="begin"/>
        </w:r>
        <w:r>
          <w:instrText xml:space="preserve"> PAGEREF _Toc256000036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8.1必备要求</w:t>
        </w:r>
        <w:r>
          <w:tab/>
        </w:r>
        <w:r>
          <w:fldChar w:fldCharType="begin"/>
        </w:r>
        <w:r>
          <w:instrText xml:space="preserve"> PAGEREF _Toc256000037 \h </w:instrText>
        </w:r>
        <w:r>
          <w:fldChar w:fldCharType="separate"/>
        </w:r>
        <w:r>
          <w:t>15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8.1.1通用必备要求</w:t>
        </w:r>
        <w:r>
          <w:tab/>
        </w:r>
        <w:r>
          <w:fldChar w:fldCharType="begin"/>
        </w:r>
        <w:r>
          <w:instrText xml:space="preserve"> PAGEREF _Toc256000038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8.2付款安排建议</w:t>
        </w:r>
        <w:r>
          <w:tab/>
        </w:r>
        <w:r>
          <w:fldChar w:fldCharType="begin"/>
        </w:r>
        <w:r>
          <w:instrText xml:space="preserve"> PAGEREF _Toc256000039 \h </w:instrText>
        </w:r>
        <w:r>
          <w:fldChar w:fldCharType="separate"/>
        </w:r>
        <w:r>
          <w:t>16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8.3其他要求</w:t>
        </w:r>
        <w:r>
          <w:tab/>
        </w:r>
        <w:r>
          <w:fldChar w:fldCharType="begin"/>
        </w:r>
        <w:r>
          <w:instrText xml:space="preserve"> PAGEREF _Toc256000040 \h </w:instrText>
        </w:r>
        <w:r>
          <w:fldChar w:fldCharType="separate"/>
        </w:r>
        <w:r>
          <w:t>16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8.3.1保密要求</w:t>
        </w:r>
        <w:r>
          <w:tab/>
        </w:r>
        <w:r>
          <w:fldChar w:fldCharType="begin"/>
        </w:r>
        <w:r>
          <w:instrText xml:space="preserve"> PAGEREF _Toc256000041 \h </w:instrText>
        </w:r>
        <w:r>
          <w:fldChar w:fldCharType="separate"/>
        </w:r>
        <w:r>
          <w:t>16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8.3.2知识产权要求</w:t>
        </w:r>
        <w:r>
          <w:tab/>
        </w:r>
        <w:r>
          <w:fldChar w:fldCharType="begin"/>
        </w:r>
        <w:r>
          <w:instrText xml:space="preserve"> PAGEREF _Toc256000042 \h </w:instrText>
        </w:r>
        <w:r>
          <w:fldChar w:fldCharType="separate"/>
        </w:r>
        <w:r>
          <w:t>17</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MsoNormal"/>
        <w:spacing w:before="0" w:after="0" w:line="360" w:lineRule="auto"/>
        <w:ind w:left="0" w:right="0"/>
        <w:jc w:val="both"/>
        <w:rPr>
          <w:rFonts w:ascii="Calibri" w:eastAsia="Calibri" w:hAnsi="Calibri" w:cs="Calibri"/>
          <w:sz w:val="21"/>
          <w:szCs w:val="21"/>
        </w:rPr>
      </w:pPr>
      <w:r>
        <w:rPr>
          <w:rFonts w:ascii="仿宋_GB2312" w:eastAsia="仿宋_GB2312" w:hAnsi="仿宋_GB2312" w:cs="仿宋_GB2312"/>
          <w:spacing w:val="0"/>
          <w:sz w:val="32"/>
          <w:szCs w:val="32"/>
        </w:rPr>
        <w:t xml:space="preserve">  </w:t>
      </w:r>
      <w:r>
        <w:rPr>
          <w:rFonts w:ascii="仿宋_GB2312" w:eastAsia="仿宋_GB2312" w:hAnsi="仿宋_GB2312" w:cs="仿宋_GB2312"/>
          <w:spacing w:val="0"/>
          <w:sz w:val="28"/>
          <w:szCs w:val="28"/>
        </w:rPr>
        <w:t> </w:t>
      </w:r>
      <w:r>
        <w:rPr>
          <w:rFonts w:ascii="仿宋_GB2312" w:eastAsia="仿宋_GB2312" w:hAnsi="仿宋_GB2312" w:cs="仿宋_GB2312"/>
          <w:sz w:val="28"/>
          <w:szCs w:val="28"/>
        </w:rPr>
        <w:t>2025年市局机关食堂食材采购</w:t>
      </w:r>
      <w:r>
        <w:rPr>
          <w:rFonts w:ascii="仿宋_GB2312" w:eastAsia="仿宋_GB2312" w:hAnsi="仿宋_GB2312" w:cs="仿宋_GB2312"/>
          <w:sz w:val="28"/>
          <w:szCs w:val="28"/>
        </w:rPr>
        <w:t>项目（果蔬水产奶制品类），为市局机关食堂提供果蔬水产奶</w:t>
      </w:r>
      <w:r>
        <w:rPr>
          <w:rFonts w:ascii="仿宋_GB2312" w:eastAsia="仿宋_GB2312" w:hAnsi="仿宋_GB2312" w:cs="仿宋_GB2312"/>
          <w:sz w:val="28"/>
          <w:szCs w:val="28"/>
        </w:rPr>
        <w:t>制品，包含蔬菜、水果、海鲜及海产品、鲜奶及奶制品、豆制品等，</w:t>
      </w:r>
      <w:r>
        <w:rPr>
          <w:rFonts w:ascii="仿宋_GB2312" w:eastAsia="仿宋_GB2312" w:hAnsi="仿宋_GB2312" w:cs="仿宋_GB2312"/>
          <w:sz w:val="28"/>
          <w:szCs w:val="28"/>
        </w:rPr>
        <w:t>采购预算为人民</w:t>
      </w:r>
      <w:r>
        <w:rPr>
          <w:rFonts w:ascii="仿宋_GB2312" w:eastAsia="仿宋_GB2312" w:hAnsi="仿宋_GB2312" w:cs="仿宋_GB2312"/>
          <w:sz w:val="28"/>
          <w:szCs w:val="28"/>
        </w:rPr>
        <w:t>币166.00万</w:t>
      </w:r>
      <w:r>
        <w:rPr>
          <w:rFonts w:ascii="仿宋_GB2312" w:eastAsia="仿宋_GB2312" w:hAnsi="仿宋_GB2312" w:cs="仿宋_GB2312"/>
          <w:sz w:val="28"/>
          <w:szCs w:val="28"/>
        </w:rPr>
        <w:t>元，供</w:t>
      </w:r>
      <w:r>
        <w:rPr>
          <w:rFonts w:ascii="仿宋_GB2312" w:eastAsia="仿宋_GB2312" w:hAnsi="仿宋_GB2312" w:cs="仿宋_GB2312"/>
          <w:sz w:val="28"/>
          <w:szCs w:val="28"/>
        </w:rPr>
        <w:t>应商按照</w:t>
      </w:r>
      <w:r>
        <w:rPr>
          <w:rFonts w:ascii="仿宋_GB2312" w:eastAsia="仿宋_GB2312" w:hAnsi="仿宋_GB2312" w:cs="仿宋_GB2312"/>
          <w:sz w:val="28"/>
          <w:szCs w:val="28"/>
        </w:rPr>
        <w:t>本包</w:t>
      </w:r>
      <w:r>
        <w:rPr>
          <w:rFonts w:ascii="仿宋_GB2312" w:eastAsia="仿宋_GB2312" w:hAnsi="仿宋_GB2312" w:cs="仿宋_GB2312"/>
          <w:sz w:val="28"/>
          <w:szCs w:val="28"/>
        </w:rPr>
        <w:t>金额进行投标报价，投标价</w:t>
      </w:r>
      <w:r>
        <w:rPr>
          <w:rFonts w:ascii="仿宋_GB2312" w:eastAsia="仿宋_GB2312" w:hAnsi="仿宋_GB2312" w:cs="仿宋_GB2312"/>
          <w:sz w:val="28"/>
          <w:szCs w:val="28"/>
        </w:rPr>
        <w:t>格</w:t>
      </w:r>
      <w:r>
        <w:rPr>
          <w:rFonts w:ascii="仿宋_GB2312" w:eastAsia="仿宋_GB2312" w:hAnsi="仿宋_GB2312" w:cs="仿宋_GB2312"/>
          <w:sz w:val="28"/>
          <w:szCs w:val="28"/>
        </w:rPr>
        <w:t>不得超过预算。投标</w:t>
      </w:r>
      <w:r>
        <w:rPr>
          <w:rFonts w:ascii="仿宋_GB2312" w:eastAsia="仿宋_GB2312" w:hAnsi="仿宋_GB2312" w:cs="仿宋_GB2312"/>
          <w:sz w:val="28"/>
          <w:szCs w:val="28"/>
        </w:rPr>
        <w:t>价格</w:t>
      </w:r>
      <w:r>
        <w:rPr>
          <w:rFonts w:ascii="仿宋_GB2312" w:eastAsia="仿宋_GB2312" w:hAnsi="仿宋_GB2312" w:cs="仿宋_GB2312"/>
          <w:sz w:val="28"/>
          <w:szCs w:val="28"/>
        </w:rPr>
        <w:t>不作为最终合同金额，</w:t>
      </w:r>
      <w:r>
        <w:rPr>
          <w:rFonts w:ascii="仿宋_GB2312" w:eastAsia="仿宋_GB2312" w:hAnsi="仿宋_GB2312" w:cs="仿宋_GB2312"/>
          <w:sz w:val="28"/>
          <w:szCs w:val="28"/>
        </w:rPr>
        <w:t>采购食材</w:t>
      </w:r>
      <w:r>
        <w:rPr>
          <w:rFonts w:ascii="仿宋_GB2312" w:eastAsia="仿宋_GB2312" w:hAnsi="仿宋_GB2312" w:cs="仿宋_GB2312"/>
          <w:sz w:val="28"/>
          <w:szCs w:val="28"/>
        </w:rPr>
        <w:t>按实际采购量进行结算</w:t>
      </w:r>
      <w:r>
        <w:rPr>
          <w:rFonts w:ascii="仿宋_GB2312" w:eastAsia="仿宋_GB2312" w:hAnsi="仿宋_GB2312" w:cs="仿宋_GB2312"/>
          <w:sz w:val="28"/>
          <w:szCs w:val="28"/>
        </w:rPr>
        <w:t>，总结算金额不超过采购预算</w:t>
      </w:r>
      <w:r>
        <w:rPr>
          <w:rFonts w:ascii="仿宋_GB2312" w:eastAsia="仿宋_GB2312" w:hAnsi="仿宋_GB2312" w:cs="仿宋_GB2312"/>
          <w:sz w:val="28"/>
          <w:szCs w:val="28"/>
        </w:rPr>
        <w:t>。</w:t>
      </w:r>
    </w:p>
    <w:p>
      <w:pPr>
        <w:pStyle w:val="18"/>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rPr>
        <w:t> </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MsoNormal"/>
        <w:spacing w:before="0" w:after="0" w:line="360" w:lineRule="auto"/>
        <w:ind w:left="0" w:right="0"/>
        <w:jc w:val="both"/>
        <w:rPr>
          <w:rFonts w:ascii="仿宋_GB2312" w:eastAsia="仿宋_GB2312" w:hAnsi="仿宋_GB2312" w:cs="仿宋_GB2312"/>
          <w:sz w:val="21"/>
          <w:szCs w:val="21"/>
        </w:rPr>
      </w:pPr>
      <w:r>
        <w:rPr>
          <w:rFonts w:ascii="仿宋_GB2312" w:eastAsia="仿宋_GB2312" w:hAnsi="仿宋_GB2312" w:cs="仿宋_GB2312"/>
          <w:spacing w:val="0"/>
          <w:sz w:val="32"/>
          <w:szCs w:val="32"/>
        </w:rPr>
        <w:t xml:space="preserve">    </w:t>
      </w:r>
      <w:r>
        <w:rPr>
          <w:rFonts w:ascii="仿宋_GB2312" w:eastAsia="仿宋_GB2312" w:hAnsi="仿宋_GB2312" w:cs="仿宋_GB2312"/>
          <w:spacing w:val="0"/>
          <w:sz w:val="28"/>
          <w:szCs w:val="28"/>
        </w:rPr>
        <w:t>本项目旨在为市局机关食堂提供质优价廉的水果、蔬菜、水产品、鲜奶及奶制品、豆制品等食材，在确保市局机关食品安全的基础上，提供高效便捷的服务。</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MsoNormal"/>
        <w:spacing w:before="0" w:after="0" w:line="360" w:lineRule="auto"/>
        <w:jc w:val="both"/>
      </w:pPr>
      <w:r>
        <w:rPr>
          <w:rFonts w:ascii="仿宋_GB2312" w:eastAsia="仿宋_GB2312" w:hAnsi="仿宋_GB2312" w:cs="仿宋_GB2312"/>
          <w:sz w:val="32"/>
          <w:szCs w:val="32"/>
        </w:rPr>
        <w:t xml:space="preserve">    </w:t>
      </w:r>
      <w:r>
        <w:rPr>
          <w:rFonts w:ascii="仿宋_GB2312" w:eastAsia="仿宋_GB2312" w:hAnsi="仿宋_GB2312" w:cs="仿宋_GB2312"/>
          <w:sz w:val="28"/>
          <w:szCs w:val="28"/>
        </w:rPr>
        <w:t>本包采购内容为</w:t>
      </w: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天津市税务局</w:t>
      </w:r>
      <w:r>
        <w:rPr>
          <w:rFonts w:ascii="仿宋_GB2312" w:eastAsia="仿宋_GB2312" w:hAnsi="仿宋_GB2312" w:cs="仿宋_GB2312"/>
          <w:sz w:val="28"/>
          <w:szCs w:val="28"/>
        </w:rPr>
        <w:t>机关食堂所需</w:t>
      </w:r>
      <w:r>
        <w:rPr>
          <w:rFonts w:ascii="仿宋_GB2312" w:eastAsia="仿宋_GB2312" w:hAnsi="仿宋_GB2312" w:cs="仿宋_GB2312"/>
          <w:sz w:val="28"/>
          <w:szCs w:val="28"/>
        </w:rPr>
        <w:t>的</w:t>
      </w:r>
      <w:r>
        <w:rPr>
          <w:rFonts w:ascii="仿宋_GB2312" w:eastAsia="仿宋_GB2312" w:hAnsi="仿宋_GB2312" w:cs="仿宋_GB2312"/>
          <w:sz w:val="28"/>
          <w:szCs w:val="28"/>
        </w:rPr>
        <w:t>蔬菜、水果、海鲜及海产品、鲜奶及奶制品、豆制品</w:t>
      </w:r>
      <w:r>
        <w:rPr>
          <w:rFonts w:ascii="仿宋_GB2312" w:eastAsia="仿宋_GB2312" w:hAnsi="仿宋_GB2312" w:cs="仿宋_GB2312"/>
          <w:sz w:val="28"/>
          <w:szCs w:val="28"/>
        </w:rPr>
        <w:t>等食材，含</w:t>
      </w:r>
      <w:r>
        <w:rPr>
          <w:rFonts w:ascii="仿宋_GB2312" w:eastAsia="仿宋_GB2312" w:hAnsi="仿宋_GB2312" w:cs="仿宋_GB2312"/>
          <w:sz w:val="28"/>
          <w:szCs w:val="28"/>
        </w:rPr>
        <w:t>相应</w:t>
      </w:r>
      <w:r>
        <w:rPr>
          <w:rFonts w:ascii="仿宋_GB2312" w:eastAsia="仿宋_GB2312" w:hAnsi="仿宋_GB2312" w:cs="仿宋_GB2312"/>
          <w:sz w:val="28"/>
          <w:szCs w:val="28"/>
        </w:rPr>
        <w:t>配送。</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6"/>
        <w:spacing w:before="0" w:after="0" w:line="360" w:lineRule="auto"/>
        <w:ind w:firstLine="480"/>
        <w:jc w:val="both"/>
        <w:textAlignment w:val="baseline"/>
        <w:rPr>
          <w:rFonts w:ascii="Times New Roman" w:eastAsia="Times New Roman" w:hAnsi="Times New Roman" w:cs="Times New Roman"/>
        </w:rPr>
      </w:pPr>
      <w:r>
        <w:rPr>
          <w:rFonts w:ascii="仿宋_GB2312" w:eastAsia="仿宋_GB2312" w:hAnsi="仿宋_GB2312" w:cs="仿宋_GB2312"/>
          <w:spacing w:val="0"/>
          <w:sz w:val="28"/>
          <w:szCs w:val="28"/>
        </w:rPr>
        <w:t>按照采购人需求，为市局机关提供2025年度</w:t>
      </w:r>
      <w:r>
        <w:rPr>
          <w:rFonts w:ascii="仿宋_GB2312" w:eastAsia="仿宋_GB2312" w:hAnsi="仿宋_GB2312" w:cs="仿宋_GB2312"/>
          <w:spacing w:val="0"/>
          <w:sz w:val="28"/>
          <w:szCs w:val="28"/>
        </w:rPr>
        <w:t>果蔬水产奶制品类食材，并提供简单加工及配送服务。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自签订合同之日起1年。</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国家税务总局天津市税务局</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天津市河北区民主道</w:t>
      </w:r>
      <w:r>
        <w:rPr>
          <w:rFonts w:ascii="仿宋_GB2312" w:eastAsia="仿宋_GB2312" w:hAnsi="仿宋_GB2312" w:cs="仿宋_GB2312"/>
          <w:sz w:val="28"/>
          <w:szCs w:val="28"/>
        </w:rPr>
        <w:t>16号</w:t>
      </w:r>
      <w:r>
        <w:rPr>
          <w:rFonts w:ascii="仿宋_GB2312" w:eastAsia="仿宋_GB2312" w:hAnsi="仿宋_GB2312" w:cs="仿宋_GB2312"/>
          <w:sz w:val="28"/>
          <w:szCs w:val="28"/>
        </w:rPr>
        <w:t>）、国家税务总局天津市税务局北安道办公区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（天津市河北区北安道</w:t>
      </w:r>
      <w:r>
        <w:rPr>
          <w:rFonts w:ascii="仿宋_GB2312" w:eastAsia="仿宋_GB2312" w:hAnsi="仿宋_GB2312" w:cs="仿宋_GB2312"/>
          <w:sz w:val="28"/>
          <w:szCs w:val="28"/>
        </w:rPr>
        <w:t>38号</w:t>
      </w:r>
      <w:r>
        <w:rPr>
          <w:rFonts w:ascii="仿宋_GB2312" w:eastAsia="仿宋_GB2312" w:hAnsi="仿宋_GB2312" w:cs="仿宋_GB2312"/>
          <w:sz w:val="28"/>
          <w:szCs w:val="28"/>
        </w:rPr>
        <w:t>）和国家税务总局天津市税务局流霞路办公区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（天津市空港国际物流经济区流霞路</w:t>
      </w:r>
      <w:r>
        <w:rPr>
          <w:rFonts w:ascii="仿宋_GB2312" w:eastAsia="仿宋_GB2312" w:hAnsi="仿宋_GB2312" w:cs="仿宋_GB2312"/>
          <w:sz w:val="28"/>
          <w:szCs w:val="28"/>
        </w:rPr>
        <w:t>50号</w:t>
      </w:r>
      <w:r>
        <w:rPr>
          <w:rFonts w:ascii="仿宋_GB2312" w:eastAsia="仿宋_GB2312" w:hAnsi="仿宋_GB2312" w:cs="仿宋_GB2312"/>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MsoNormal"/>
        <w:spacing w:before="0" w:after="0" w:line="360" w:lineRule="auto"/>
        <w:ind w:left="0" w:right="0"/>
      </w:pPr>
      <w:r>
        <w:rPr>
          <w:rFonts w:ascii="仿宋_GB2312" w:eastAsia="仿宋_GB2312" w:hAnsi="仿宋_GB2312" w:cs="仿宋_GB2312"/>
        </w:rPr>
        <w:t>   </w:t>
      </w:r>
      <w:r>
        <w:rPr>
          <w:rFonts w:ascii="仿宋_GB2312" w:eastAsia="仿宋_GB2312" w:hAnsi="仿宋_GB2312" w:cs="仿宋_GB2312"/>
          <w:sz w:val="28"/>
          <w:szCs w:val="28"/>
        </w:rPr>
        <w:t>投标人应遵守有关国家法律、法规和条例</w:t>
      </w:r>
      <w:r>
        <w:rPr>
          <w:rFonts w:ascii="仿宋_GB2312" w:eastAsia="仿宋_GB2312" w:hAnsi="仿宋_GB2312" w:cs="仿宋_GB2312"/>
          <w:sz w:val="28"/>
          <w:szCs w:val="28"/>
        </w:rPr>
        <w:t>,具备《中华人民共和国政府采购法》第二十二条的规定和本文件中规定的条件。</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pStyle w:val="MsoNormal"/>
        <w:spacing w:before="0" w:after="0" w:line="360" w:lineRule="auto"/>
        <w:ind w:firstLine="480"/>
        <w:jc w:val="both"/>
      </w:pPr>
      <w:r>
        <w:rPr>
          <w:rFonts w:ascii="仿宋_GB2312" w:eastAsia="仿宋_GB2312" w:hAnsi="仿宋_GB2312" w:cs="仿宋_GB2312"/>
          <w:sz w:val="28"/>
          <w:szCs w:val="28"/>
        </w:rPr>
        <w:t>供应商具有《食品经营许可证》或《食品生产许可证》。仅提供《食品生产许可证》的，许可范围应包括本包中</w:t>
      </w:r>
      <w:r>
        <w:rPr>
          <w:rFonts w:ascii="仿宋_GB2312" w:eastAsia="仿宋_GB2312" w:hAnsi="仿宋_GB2312" w:cs="仿宋_GB2312"/>
          <w:sz w:val="28"/>
          <w:szCs w:val="28"/>
        </w:rPr>
        <w:t>除食用农产品外</w:t>
      </w:r>
      <w:r>
        <w:rPr>
          <w:rFonts w:ascii="仿宋_GB2312" w:eastAsia="仿宋_GB2312" w:hAnsi="仿宋_GB2312" w:cs="仿宋_GB2312"/>
          <w:sz w:val="28"/>
          <w:szCs w:val="28"/>
        </w:rPr>
        <w:t>的全部供应品类。</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tbl>
      <w:tblPr>
        <w:tblW w:w="5000" w:type="pct"/>
        <w:tblInd w:w="30" w:type="dxa"/>
        <w:tblCellMar>
          <w:top w:w="15" w:type="dxa"/>
          <w:left w:w="15" w:type="dxa"/>
          <w:bottom w:w="15" w:type="dxa"/>
          <w:right w:w="15" w:type="dxa"/>
        </w:tblCellMar>
      </w:tblPr>
      <w:tblGrid>
        <w:gridCol w:w="1019"/>
        <w:gridCol w:w="4236"/>
        <w:gridCol w:w="2038"/>
        <w:gridCol w:w="2038"/>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证书名称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颁发部门</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相关要求</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食品安全管理体系认证证书（ISO 22000）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职业健康安全管理体系认证证书（ISO45001 ）</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质量管理体系认证证书（ISO 9001）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有效案例为2022年1月1日以来（以合同签订日期为准），供应商独立承担的食材供应项目案例（必须包含本包采购的</w:t>
      </w:r>
      <w:r>
        <w:rPr>
          <w:rFonts w:ascii="仿宋_GB2312" w:eastAsia="仿宋_GB2312" w:hAnsi="仿宋_GB2312" w:cs="仿宋_GB2312"/>
          <w:sz w:val="28"/>
          <w:szCs w:val="28"/>
        </w:rPr>
        <w:t>蔬菜、水果、海鲜及海产品、鲜奶及奶制品、豆制品</w:t>
      </w:r>
      <w:r>
        <w:rPr>
          <w:rFonts w:ascii="仿宋_GB2312" w:eastAsia="仿宋_GB2312" w:hAnsi="仿宋_GB2312" w:cs="仿宋_GB2312"/>
          <w:sz w:val="28"/>
          <w:szCs w:val="28"/>
        </w:rPr>
        <w:t>等食材</w:t>
      </w:r>
      <w:r>
        <w:rPr>
          <w:rFonts w:ascii="仿宋_GB2312" w:eastAsia="仿宋_GB2312" w:hAnsi="仿宋_GB2312" w:cs="仿宋_GB2312"/>
          <w:sz w:val="28"/>
          <w:szCs w:val="28"/>
        </w:rPr>
        <w:t>），予以加分考虑。</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MsoNormal"/>
        <w:spacing w:before="0" w:after="0" w:line="360" w:lineRule="auto"/>
        <w:ind w:left="0" w:right="0" w:firstLine="480"/>
      </w:pPr>
      <w:r>
        <w:rPr>
          <w:rFonts w:ascii="仿宋_GB2312" w:eastAsia="仿宋_GB2312" w:hAnsi="仿宋_GB2312" w:cs="仿宋_GB2312"/>
          <w:sz w:val="28"/>
          <w:szCs w:val="28"/>
        </w:rPr>
        <w:t>符合和满足本项目技术要求和其他有关要求。</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480"/>
        <w:jc w:val="both"/>
        <w:rPr>
          <w:rFonts w:ascii="Times New Roman" w:eastAsia="Times New Roman" w:hAnsi="Times New Roman" w:cs="Times New Roman"/>
        </w:rPr>
      </w:pPr>
      <w:r>
        <w:rPr>
          <w:rFonts w:ascii="FangSong_GB2312" w:eastAsia="FangSong_GB2312" w:hAnsi="FangSong_GB2312" w:cs="FangSong_GB2312"/>
          <w:sz w:val="28"/>
          <w:szCs w:val="28"/>
        </w:rPr>
        <w:t>供应商须承诺所提供的</w:t>
      </w:r>
      <w:r>
        <w:rPr>
          <w:rFonts w:ascii="Times New Roman" w:eastAsia="Times New Roman" w:hAnsi="Times New Roman" w:cs="Times New Roman"/>
          <w:sz w:val="28"/>
          <w:szCs w:val="28"/>
        </w:rPr>
        <w:t>货物</w:t>
      </w:r>
      <w:r>
        <w:rPr>
          <w:rFonts w:ascii="FangSong_GB2312" w:eastAsia="FangSong_GB2312" w:hAnsi="FangSong_GB2312" w:cs="FangSong_GB2312"/>
          <w:sz w:val="28"/>
          <w:szCs w:val="28"/>
        </w:rPr>
        <w:t>、人员符合相关国家强制性规定。具体需求详见项目需求、人员要求、管理实施要求、风险管控要求、履约验收要求及其他要求。</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0"/>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18"/>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868"/>
        <w:gridCol w:w="1755"/>
        <w:gridCol w:w="1724"/>
        <w:gridCol w:w="1661"/>
        <w:gridCol w:w="1661"/>
        <w:gridCol w:w="16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洋白菜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菠菜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韭菜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白萝卜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葱头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莴笋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莲藕</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蒜薹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菜花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西红柿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西兰花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茄子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西葫芦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冬瓜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南瓜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平菇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金针菇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茼蒿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豆芽</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苦瓜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玉米棒子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芋头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山药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土豆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猕猴桃</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脐橙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芒果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火龙果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哈密瓜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柚子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苹果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小平鱼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目鱼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小黄鱼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鲈鱼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鲅鱼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梭鱼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黄姑鱼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蛤蜊</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蛏子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带鱼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鲽鱼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采购文件（技术部分）中有标注★号的，为必备服务要求，必须满足，如未作出响应，将导致响应无效；#为重要服务内容、△为一般服务内容。</w:t>
      </w:r>
    </w:p>
    <w:tbl>
      <w:tblPr>
        <w:tblW w:w="5000" w:type="pct"/>
        <w:tblInd w:w="30" w:type="dxa"/>
        <w:tblCellMar>
          <w:top w:w="15" w:type="dxa"/>
          <w:left w:w="15" w:type="dxa"/>
          <w:bottom w:w="15" w:type="dxa"/>
          <w:right w:w="15" w:type="dxa"/>
        </w:tblCellMar>
      </w:tblPr>
      <w:tblGrid>
        <w:gridCol w:w="496"/>
        <w:gridCol w:w="1754"/>
        <w:gridCol w:w="2174"/>
        <w:gridCol w:w="24644"/>
        <w:gridCol w:w="707"/>
        <w:gridCol w:w="17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（1）食品必须符合国家饮食卫生标准，同时保证食品新鲜，不得出现腐烂、变质，以次充好等情况；</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（2）食品的质量与包装应符合国家相关法律法规的规定，符合行业主管部门发布的规定、标准、规范；</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 按规定必须经由法定食品检验机构检测的食品，投标人应在交货时向采购人提供同批次食品检验报告或合格证（复印件加盖公章）。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（4）蔬菜和水果化学药物不超标，保持较好的色泽及新鲜度，无黄叶、泥沙；包装食品标注生产厂家，生产日期，并在保质期范围内，保持较好的外观；水产品品质新鲜质量安全。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（5）所有食材的来源清晰，蔬菜来源于受到地方政府部门监管的自有基地、商品菜基地或蔬菜专业流通市场，不供应散户溯源不清的蔬菜。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鲜冻鱼质量要求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(1)供应当季各类新鲜蔬菜以及大棚种植蔬菜，蔬菜类无黄叶、枯死叶，无虫，无杂质，原菜菜面干净、无明显泥土、码放整齐、无破损、大小基本统一、不得过熟或欠熟.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(2)净菜须保证菜面完全干净、无泥土、按统一标准加工、码放整齐、无须二次处理可以直接进行熟加工。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供应当季各类水果，无虫、无杂质。果面干净，无明显泥土，码放整齐，无破损，大小基本统一，不过熟或欠熟。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豆腐及豆制品质量要求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须保证食品干净，不含非食品用化学物质，按统一标准加工，码放整齐，无须二次处理可以直接进行熟加工。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投标人自有或租赁冷库，吨位不小于200平米。能够满足按采购人需求完成配送任务，确保三个办公区同时送货。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投标人自有或租赁配送中心，面积不小于500平米。能够满足按采购人需求完成配送任务，确保三个办公区同时送货。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投标人应自有或固定租赁2台以上冷藏车辆，确保24小时响应，按采购人需求完成配送任务，确保三个办公区同时送货。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果蔬供应链能力要求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投标人具有自有或签约供货的蔬菜、水果基地之一。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投标人具有自有或签约供货的水产生产工厂或者直销、代理、经销商资格之一。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牛奶供应链能力要求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具有自有或签约的牛奶生产工厂或者直销、代理、经销商资格之一。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2022年 1月1日以来具有果蔬水产奶制品类食材（含本包拟配送食材）的进货内容。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简易加工能力要求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能够完成本合同采购食材的简易加工，如鱼类宰杀去鳃去鳞去内脏、蔬菜洗净削皮等。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规范包装要求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投标人定价费率低于0.8</w:t>
      </w:r>
      <w:r>
        <w:rPr>
          <w:rFonts w:ascii="仿宋_GB2312" w:eastAsia="仿宋_GB2312" w:hAnsi="仿宋_GB2312" w:cs="仿宋_GB2312"/>
          <w:sz w:val="28"/>
          <w:szCs w:val="28"/>
        </w:rPr>
        <w:t>的，需提供</w:t>
      </w:r>
      <w:r>
        <w:rPr>
          <w:rFonts w:ascii="仿宋_GB2312" w:eastAsia="仿宋_GB2312" w:hAnsi="仿宋_GB2312" w:cs="仿宋_GB2312"/>
          <w:sz w:val="28"/>
          <w:szCs w:val="28"/>
        </w:rPr>
        <w:t>详细</w:t>
      </w:r>
      <w:r>
        <w:rPr>
          <w:rFonts w:ascii="仿宋_GB2312" w:eastAsia="仿宋_GB2312" w:hAnsi="仿宋_GB2312" w:cs="仿宋_GB2312"/>
          <w:sz w:val="28"/>
          <w:szCs w:val="28"/>
        </w:rPr>
        <w:t>相关</w:t>
      </w:r>
      <w:r>
        <w:rPr>
          <w:rFonts w:ascii="仿宋_GB2312" w:eastAsia="仿宋_GB2312" w:hAnsi="仿宋_GB2312" w:cs="仿宋_GB2312"/>
          <w:sz w:val="28"/>
          <w:szCs w:val="28"/>
        </w:rPr>
        <w:t>佐证</w:t>
      </w:r>
      <w:r>
        <w:rPr>
          <w:rFonts w:ascii="仿宋_GB2312" w:eastAsia="仿宋_GB2312" w:hAnsi="仿宋_GB2312" w:cs="仿宋_GB2312"/>
          <w:sz w:val="28"/>
          <w:szCs w:val="28"/>
        </w:rPr>
        <w:t>材料，证明投标人在报价费率下可以保障食材供应品质符合采购人</w:t>
      </w:r>
      <w:r>
        <w:rPr>
          <w:rFonts w:ascii="仿宋_GB2312" w:eastAsia="仿宋_GB2312" w:hAnsi="仿宋_GB2312" w:cs="仿宋_GB2312"/>
          <w:sz w:val="28"/>
          <w:szCs w:val="28"/>
        </w:rPr>
        <w:t>要求。</w:t>
      </w:r>
    </w:p>
    <w:p>
      <w:pPr>
        <w:pStyle w:val="Heading3"/>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sz w:val="28"/>
          <w:szCs w:val="28"/>
        </w:rPr>
        <w:t>3.5.1质量安全把控服务要求</w:t>
      </w:r>
      <w:bookmarkEnd w:id="28"/>
    </w:p>
    <w:p>
      <w:pPr>
        <w:pStyle w:val="22"/>
        <w:spacing w:before="0" w:after="0" w:line="360" w:lineRule="auto"/>
        <w:ind w:firstLine="642"/>
        <w:rPr>
          <w:rFonts w:ascii="Times New Roman" w:eastAsia="Times New Roman" w:hAnsi="Times New Roman" w:cs="Times New Roman"/>
        </w:rPr>
      </w:pPr>
      <w:r>
        <w:rPr>
          <w:rFonts w:ascii="仿宋_GB2312" w:eastAsia="仿宋_GB2312" w:hAnsi="仿宋_GB2312" w:cs="仿宋_GB2312"/>
          <w:b/>
          <w:bCs/>
          <w:sz w:val="28"/>
          <w:szCs w:val="28"/>
        </w:rPr>
        <w:t>1.投标人应提供质量安全把控方案。</w:t>
      </w:r>
      <w:r>
        <w:rPr>
          <w:rFonts w:ascii="仿宋_GB2312" w:eastAsia="仿宋_GB2312" w:hAnsi="仿宋_GB2312" w:cs="仿宋_GB2312"/>
          <w:sz w:val="28"/>
          <w:szCs w:val="28"/>
        </w:rPr>
        <w:t>方案内容详细描述供应货物质量把控措施、检验检疫关键环节</w:t>
      </w:r>
      <w:r>
        <w:rPr>
          <w:rFonts w:ascii="仿宋_GB2312" w:eastAsia="仿宋_GB2312" w:hAnsi="仿宋_GB2312" w:cs="仿宋_GB2312"/>
          <w:sz w:val="28"/>
          <w:szCs w:val="28"/>
        </w:rPr>
        <w:t>把控</w:t>
      </w:r>
      <w:r>
        <w:rPr>
          <w:rFonts w:ascii="仿宋_GB2312" w:eastAsia="仿宋_GB2312" w:hAnsi="仿宋_GB2312" w:cs="仿宋_GB2312"/>
          <w:sz w:val="28"/>
          <w:szCs w:val="28"/>
        </w:rPr>
        <w:t>、不符合质量标准货品处置等内容，确保提供食材安全可靠。</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2.投</w:t>
      </w:r>
      <w:r>
        <w:rPr>
          <w:rFonts w:ascii="仿宋_GB2312" w:eastAsia="仿宋_GB2312" w:hAnsi="仿宋_GB2312" w:cs="仿宋_GB2312"/>
          <w:sz w:val="28"/>
          <w:szCs w:val="28"/>
        </w:rPr>
        <w:t>标人</w:t>
      </w:r>
      <w:r>
        <w:rPr>
          <w:rFonts w:ascii="仿宋_GB2312" w:eastAsia="仿宋_GB2312" w:hAnsi="仿宋_GB2312" w:cs="仿宋_GB2312"/>
          <w:sz w:val="28"/>
          <w:szCs w:val="28"/>
        </w:rPr>
        <w:t>供应以下食品</w:t>
      </w:r>
      <w:r>
        <w:rPr>
          <w:rFonts w:ascii="仿宋_GB2312" w:eastAsia="仿宋_GB2312" w:hAnsi="仿宋_GB2312" w:cs="仿宋_GB2312"/>
          <w:sz w:val="28"/>
          <w:szCs w:val="28"/>
        </w:rPr>
        <w:t>的</w:t>
      </w:r>
      <w:r>
        <w:rPr>
          <w:rFonts w:ascii="仿宋_GB2312" w:eastAsia="仿宋_GB2312" w:hAnsi="仿宋_GB2312" w:cs="仿宋_GB2312"/>
          <w:sz w:val="28"/>
          <w:szCs w:val="28"/>
        </w:rPr>
        <w:t>，采购人全部退货，投标人承担由此造成的一切经济责任和法律责任</w:t>
      </w:r>
      <w:r>
        <w:rPr>
          <w:rFonts w:ascii="仿宋_GB2312" w:eastAsia="仿宋_GB2312" w:hAnsi="仿宋_GB2312" w:cs="仿宋_GB2312"/>
          <w:sz w:val="28"/>
          <w:szCs w:val="28"/>
        </w:rPr>
        <w:t>：</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腐败变质、油脂酸败、霉变、生虫、污秽不洁、混有异物或者其他感官性状异常，对人体健康有害的；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含有毒、有害物质或者被有毒、有害物质污染，对人体健康有害的；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含有致病性寄生虫、微生物或者微生物含量超过国家限定标准的；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掺假、掺杂、伪造，影响营养、卫生的；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仿宋_GB2312" w:eastAsia="仿宋_GB2312" w:hAnsi="仿宋_GB2312" w:cs="仿宋_GB2312"/>
          <w:sz w:val="28"/>
          <w:szCs w:val="28"/>
        </w:rPr>
        <w:t>用非食品原料加工的，加入非食品用化学物质或者将非食品当作食品的；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（6）</w:t>
      </w:r>
      <w:r>
        <w:rPr>
          <w:rFonts w:ascii="仿宋_GB2312" w:eastAsia="仿宋_GB2312" w:hAnsi="仿宋_GB2312" w:cs="仿宋_GB2312"/>
          <w:sz w:val="28"/>
          <w:szCs w:val="28"/>
        </w:rPr>
        <w:t>超过保质期限的；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（7）</w:t>
      </w:r>
      <w:r>
        <w:rPr>
          <w:rFonts w:ascii="仿宋_GB2312" w:eastAsia="仿宋_GB2312" w:hAnsi="仿宋_GB2312" w:cs="仿宋_GB2312"/>
          <w:sz w:val="28"/>
          <w:szCs w:val="28"/>
        </w:rPr>
        <w:t>使用有色、有毒塑料制品、包装食材的；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（8）</w:t>
      </w:r>
      <w:r>
        <w:rPr>
          <w:rFonts w:ascii="仿宋_GB2312" w:eastAsia="仿宋_GB2312" w:hAnsi="仿宋_GB2312" w:cs="仿宋_GB2312"/>
          <w:sz w:val="28"/>
          <w:szCs w:val="28"/>
        </w:rPr>
        <w:t>其他不符合《食品安全法》</w:t>
      </w:r>
      <w:r>
        <w:rPr>
          <w:rFonts w:ascii="仿宋_GB2312" w:eastAsia="仿宋_GB2312" w:hAnsi="仿宋_GB2312" w:cs="仿宋_GB2312"/>
          <w:sz w:val="28"/>
          <w:szCs w:val="28"/>
        </w:rPr>
        <w:t>和</w:t>
      </w:r>
      <w:r>
        <w:rPr>
          <w:rFonts w:ascii="仿宋_GB2312" w:eastAsia="仿宋_GB2312" w:hAnsi="仿宋_GB2312" w:cs="仿宋_GB2312"/>
          <w:sz w:val="28"/>
          <w:szCs w:val="28"/>
        </w:rPr>
        <w:t>《产品质量法》等相关规定的。</w:t>
      </w:r>
    </w:p>
    <w:p>
      <w:pPr>
        <w:pStyle w:val="20"/>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凡投标人所供应货物</w:t>
      </w:r>
      <w:r>
        <w:rPr>
          <w:rFonts w:ascii="仿宋_GB2312" w:eastAsia="仿宋_GB2312" w:hAnsi="仿宋_GB2312" w:cs="仿宋_GB2312"/>
          <w:sz w:val="28"/>
          <w:szCs w:val="28"/>
        </w:rPr>
        <w:t>应为原箱包装，拆包或重组包装的应提前向采购人说明，</w:t>
      </w:r>
      <w:r>
        <w:rPr>
          <w:rFonts w:ascii="仿宋_GB2312" w:eastAsia="仿宋_GB2312" w:hAnsi="仿宋_GB2312" w:cs="仿宋_GB2312"/>
          <w:sz w:val="28"/>
          <w:szCs w:val="28"/>
        </w:rPr>
        <w:t>定量包装批量误差</w:t>
      </w:r>
      <w:r>
        <w:rPr>
          <w:rFonts w:ascii="仿宋_GB2312" w:eastAsia="仿宋_GB2312" w:hAnsi="仿宋_GB2312" w:cs="仿宋_GB2312"/>
          <w:sz w:val="28"/>
          <w:szCs w:val="28"/>
        </w:rPr>
        <w:t>不应</w:t>
      </w:r>
      <w:r>
        <w:rPr>
          <w:rFonts w:ascii="仿宋_GB2312" w:eastAsia="仿宋_GB2312" w:hAnsi="仿宋_GB2312" w:cs="仿宋_GB2312"/>
          <w:sz w:val="28"/>
          <w:szCs w:val="28"/>
        </w:rPr>
        <w:t>超过实际标示的5%</w:t>
      </w:r>
      <w:r>
        <w:rPr>
          <w:rFonts w:ascii="仿宋_GB2312" w:eastAsia="仿宋_GB2312" w:hAnsi="仿宋_GB2312" w:cs="仿宋_GB2312"/>
          <w:sz w:val="28"/>
          <w:szCs w:val="28"/>
        </w:rPr>
        <w:t>。</w:t>
      </w:r>
    </w:p>
    <w:p>
      <w:pPr>
        <w:pStyle w:val="Heading3"/>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sz w:val="28"/>
          <w:szCs w:val="28"/>
        </w:rPr>
        <w:t>3.5.2供应方案要求</w:t>
      </w:r>
      <w:bookmarkEnd w:id="29"/>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投标人应提交科学合理的供应方案。方案应包含服务团队管理措施、内部采购管理措施、储存分拣管理措施、科学合理运输措施等。</w:t>
      </w:r>
    </w:p>
    <w:p>
      <w:pPr>
        <w:pStyle w:val="Heading1"/>
        <w:keepNext w:val="0"/>
        <w:spacing w:before="0" w:after="0" w:line="360" w:lineRule="auto"/>
        <w:jc w:val="center"/>
        <w:rPr>
          <w:rFonts w:ascii="仿宋_GB2312" w:eastAsia="仿宋_GB2312" w:hAnsi="仿宋_GB2312" w:cs="仿宋_GB2312"/>
          <w:b/>
          <w:bCs/>
          <w:sz w:val="32"/>
          <w:szCs w:val="32"/>
        </w:rPr>
      </w:pPr>
      <w:bookmarkStart w:id="30" w:name="_Toc256000027"/>
      <w:r>
        <w:rPr>
          <w:rFonts w:ascii="仿宋_GB2312" w:eastAsia="仿宋_GB2312" w:hAnsi="仿宋_GB2312" w:cs="仿宋_GB2312"/>
          <w:kern w:val="36"/>
        </w:rPr>
        <w:t>4人员要求</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4.1团队要求</w:t>
      </w:r>
      <w:bookmarkEnd w:id="31"/>
    </w:p>
    <w:p>
      <w:pPr>
        <w:pStyle w:val="Heading3"/>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sz w:val="28"/>
          <w:szCs w:val="28"/>
        </w:rPr>
        <w:t>4.1.1基本要求</w:t>
      </w:r>
      <w:bookmarkEnd w:id="32"/>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1.投标人应</w:t>
      </w:r>
      <w:r>
        <w:rPr>
          <w:rFonts w:ascii="仿宋_GB2312" w:eastAsia="仿宋_GB2312" w:hAnsi="仿宋_GB2312" w:cs="仿宋_GB2312"/>
          <w:sz w:val="28"/>
          <w:szCs w:val="28"/>
        </w:rPr>
        <w:t>提供</w:t>
      </w:r>
      <w:r>
        <w:rPr>
          <w:rFonts w:ascii="仿宋_GB2312" w:eastAsia="仿宋_GB2312" w:hAnsi="仿宋_GB2312" w:cs="仿宋_GB2312"/>
          <w:sz w:val="28"/>
          <w:szCs w:val="28"/>
        </w:rPr>
        <w:t>专业的管理和采购团队，</w:t>
      </w:r>
      <w:r>
        <w:rPr>
          <w:rFonts w:ascii="仿宋_GB2312" w:eastAsia="仿宋_GB2312" w:hAnsi="仿宋_GB2312" w:cs="仿宋_GB2312"/>
          <w:sz w:val="28"/>
          <w:szCs w:val="28"/>
        </w:rPr>
        <w:t>团队编制和人员资质务必保证运营服务质量。提供的服务团队应保持稳定，承诺项目执行期间人员变动不超过20%。</w:t>
      </w:r>
    </w:p>
    <w:p>
      <w:pPr>
        <w:pStyle w:val="15"/>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2. </w:t>
      </w:r>
      <w:r>
        <w:rPr>
          <w:rFonts w:ascii="仿宋_GB2312" w:eastAsia="仿宋_GB2312" w:hAnsi="仿宋_GB2312" w:cs="仿宋_GB2312"/>
          <w:b/>
          <w:bCs/>
          <w:sz w:val="28"/>
          <w:szCs w:val="28"/>
        </w:rPr>
        <w:t>投标人服务团队须配有以下人员，出具盖有投标人公章的服务团队人员名单。</w:t>
      </w:r>
    </w:p>
    <w:p>
      <w:pPr>
        <w:pStyle w:val="15"/>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为本项目提供的服务团队</w:t>
      </w:r>
      <w:r>
        <w:rPr>
          <w:rFonts w:ascii="仿宋_GB2312" w:eastAsia="仿宋_GB2312" w:hAnsi="仿宋_GB2312" w:cs="仿宋_GB2312"/>
          <w:b/>
          <w:bCs/>
          <w:sz w:val="28"/>
          <w:szCs w:val="28"/>
        </w:rPr>
        <w:t>中</w:t>
      </w:r>
      <w:r>
        <w:rPr>
          <w:rFonts w:ascii="仿宋_GB2312" w:eastAsia="仿宋_GB2312" w:hAnsi="仿宋_GB2312" w:cs="仿宋_GB2312"/>
          <w:b/>
          <w:bCs/>
          <w:sz w:val="28"/>
          <w:szCs w:val="28"/>
        </w:rPr>
        <w:t>所有人员</w:t>
      </w:r>
      <w:r>
        <w:rPr>
          <w:rFonts w:ascii="仿宋_GB2312" w:eastAsia="仿宋_GB2312" w:hAnsi="仿宋_GB2312" w:cs="仿宋_GB2312"/>
          <w:b/>
          <w:bCs/>
          <w:sz w:val="28"/>
          <w:szCs w:val="28"/>
        </w:rPr>
        <w:t>必须提供</w:t>
      </w:r>
      <w:r>
        <w:rPr>
          <w:rFonts w:ascii="仿宋_GB2312" w:eastAsia="仿宋_GB2312" w:hAnsi="仿宋_GB2312" w:cs="仿宋_GB2312"/>
          <w:b/>
          <w:bCs/>
          <w:sz w:val="28"/>
          <w:szCs w:val="28"/>
        </w:rPr>
        <w:t>缴纳社保证明材料</w:t>
      </w:r>
      <w:r>
        <w:rPr>
          <w:rFonts w:ascii="仿宋_GB2312" w:eastAsia="仿宋_GB2312" w:hAnsi="仿宋_GB2312" w:cs="仿宋_GB2312"/>
          <w:b/>
          <w:bCs/>
          <w:sz w:val="28"/>
          <w:szCs w:val="28"/>
        </w:rPr>
        <w:t>，除会计外</w:t>
      </w:r>
      <w:r>
        <w:rPr>
          <w:rFonts w:ascii="仿宋_GB2312" w:eastAsia="仿宋_GB2312" w:hAnsi="仿宋_GB2312" w:cs="仿宋_GB2312"/>
          <w:b/>
          <w:bCs/>
          <w:sz w:val="28"/>
          <w:szCs w:val="28"/>
        </w:rPr>
        <w:t>必须具有</w:t>
      </w:r>
      <w:r>
        <w:rPr>
          <w:rFonts w:ascii="仿宋_GB2312" w:eastAsia="仿宋_GB2312" w:hAnsi="仿宋_GB2312" w:cs="仿宋_GB2312"/>
          <w:b/>
          <w:bCs/>
          <w:sz w:val="28"/>
          <w:szCs w:val="28"/>
        </w:rPr>
        <w:t>从业人员</w:t>
      </w:r>
      <w:r>
        <w:rPr>
          <w:rFonts w:ascii="仿宋_GB2312" w:eastAsia="仿宋_GB2312" w:hAnsi="仿宋_GB2312" w:cs="仿宋_GB2312"/>
          <w:b/>
          <w:bCs/>
          <w:sz w:val="28"/>
          <w:szCs w:val="28"/>
        </w:rPr>
        <w:t>健康证</w:t>
      </w:r>
      <w:r>
        <w:rPr>
          <w:rFonts w:ascii="仿宋_GB2312" w:eastAsia="仿宋_GB2312" w:hAnsi="仿宋_GB2312" w:cs="仿宋_GB2312"/>
          <w:b/>
          <w:bCs/>
          <w:sz w:val="28"/>
          <w:szCs w:val="28"/>
        </w:rPr>
        <w:t>明，否则不予认可</w:t>
      </w:r>
      <w:r>
        <w:rPr>
          <w:rFonts w:ascii="仿宋_GB2312" w:eastAsia="仿宋_GB2312" w:hAnsi="仿宋_GB2312" w:cs="仿宋_GB2312"/>
          <w:b/>
          <w:bCs/>
          <w:sz w:val="28"/>
          <w:szCs w:val="28"/>
        </w:rPr>
        <w:t>。</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经理1人，具有5年以上食材供应项目管理工作经验。</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供应业务员2人，</w:t>
      </w:r>
      <w:r>
        <w:rPr>
          <w:rFonts w:ascii="仿宋_GB2312" w:eastAsia="仿宋_GB2312" w:hAnsi="仿宋_GB2312" w:cs="仿宋_GB2312"/>
          <w:sz w:val="28"/>
          <w:szCs w:val="28"/>
        </w:rPr>
        <w:t>具有3年及以上食材供应项目工作经验。</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食品安全管理员1人，</w:t>
      </w:r>
      <w:r>
        <w:rPr>
          <w:rFonts w:ascii="仿宋_GB2312" w:eastAsia="仿宋_GB2312" w:hAnsi="仿宋_GB2312" w:cs="仿宋_GB2312"/>
          <w:sz w:val="28"/>
          <w:szCs w:val="28"/>
        </w:rPr>
        <w:t>具有3年及以上食品安全管理工作经验。</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采购员2人，</w:t>
      </w:r>
      <w:r>
        <w:rPr>
          <w:rFonts w:ascii="仿宋_GB2312" w:eastAsia="仿宋_GB2312" w:hAnsi="仿宋_GB2312" w:cs="仿宋_GB2312"/>
          <w:sz w:val="28"/>
          <w:szCs w:val="28"/>
        </w:rPr>
        <w:t>具有3年及以上食材采购工作经验。</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仿宋_GB2312" w:eastAsia="仿宋_GB2312" w:hAnsi="仿宋_GB2312" w:cs="仿宋_GB2312"/>
          <w:sz w:val="28"/>
          <w:szCs w:val="28"/>
        </w:rPr>
        <w:t>会计1人，</w:t>
      </w:r>
      <w:r>
        <w:rPr>
          <w:rFonts w:ascii="仿宋_GB2312" w:eastAsia="仿宋_GB2312" w:hAnsi="仿宋_GB2312" w:cs="仿宋_GB2312"/>
          <w:sz w:val="28"/>
          <w:szCs w:val="28"/>
        </w:rPr>
        <w:t>具有初级及以上会计职称，5年及以上会计工作经验。</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（6）</w:t>
      </w:r>
      <w:r>
        <w:rPr>
          <w:rFonts w:ascii="仿宋_GB2312" w:eastAsia="仿宋_GB2312" w:hAnsi="仿宋_GB2312" w:cs="仿宋_GB2312"/>
          <w:sz w:val="28"/>
          <w:szCs w:val="28"/>
        </w:rPr>
        <w:t>配送司机2名，具有3年以上相关工作经验。</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以上人员在服务过程中应</w:t>
      </w:r>
      <w:r>
        <w:rPr>
          <w:rFonts w:ascii="仿宋_GB2312" w:eastAsia="仿宋_GB2312" w:hAnsi="仿宋_GB2312" w:cs="仿宋_GB2312"/>
          <w:sz w:val="28"/>
          <w:szCs w:val="28"/>
        </w:rPr>
        <w:t>热情服务、遵规守法，具备较强的沟通能力和临时紧急配送调换的处置能力。</w:t>
      </w:r>
    </w:p>
    <w:p>
      <w:pPr>
        <w:pStyle w:val="Heading3"/>
        <w:keepNext w:val="0"/>
        <w:spacing w:before="0" w:after="0" w:line="360" w:lineRule="auto"/>
        <w:rPr>
          <w:rFonts w:ascii="仿宋_GB2312" w:eastAsia="仿宋_GB2312" w:hAnsi="仿宋_GB2312" w:cs="仿宋_GB2312"/>
          <w:b/>
          <w:bCs/>
          <w:sz w:val="28"/>
          <w:szCs w:val="28"/>
        </w:rPr>
      </w:pPr>
      <w:bookmarkStart w:id="33" w:name="_Toc256000030"/>
      <w:r>
        <w:rPr>
          <w:rFonts w:ascii="仿宋_GB2312" w:eastAsia="仿宋_GB2312" w:hAnsi="仿宋_GB2312" w:cs="仿宋_GB2312"/>
          <w:sz w:val="28"/>
          <w:szCs w:val="28"/>
        </w:rPr>
        <w:t>4.1.2优选资质/优选指标</w:t>
      </w:r>
      <w:bookmarkEnd w:id="33"/>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5管理实施要求</w:t>
      </w:r>
      <w:bookmarkEnd w:id="34"/>
    </w:p>
    <w:p>
      <w:pPr>
        <w:pStyle w:val="MsoNormal"/>
        <w:spacing w:before="0" w:after="0" w:line="360" w:lineRule="auto"/>
        <w:ind w:left="0" w:right="0" w:firstLine="560"/>
        <w:jc w:val="both"/>
        <w:rPr>
          <w:rFonts w:ascii="Calibri" w:eastAsia="Calibri" w:hAnsi="Calibri" w:cs="Calibri"/>
          <w:sz w:val="21"/>
          <w:szCs w:val="21"/>
        </w:rPr>
      </w:pPr>
      <w:r>
        <w:rPr>
          <w:rFonts w:ascii="仿宋_GB2312" w:eastAsia="仿宋_GB2312" w:hAnsi="仿宋_GB2312" w:cs="仿宋_GB2312"/>
          <w:sz w:val="28"/>
          <w:szCs w:val="28"/>
        </w:rPr>
        <w:t>建立成熟完善的透明化</w:t>
      </w:r>
      <w:r>
        <w:rPr>
          <w:rFonts w:ascii="仿宋_GB2312" w:eastAsia="仿宋_GB2312" w:hAnsi="仿宋_GB2312" w:cs="仿宋_GB2312"/>
          <w:sz w:val="28"/>
          <w:szCs w:val="28"/>
        </w:rPr>
        <w:t>责任</w:t>
      </w:r>
      <w:r>
        <w:rPr>
          <w:rFonts w:ascii="仿宋_GB2312" w:eastAsia="仿宋_GB2312" w:hAnsi="仿宋_GB2312" w:cs="仿宋_GB2312"/>
          <w:sz w:val="28"/>
          <w:szCs w:val="28"/>
        </w:rPr>
        <w:t>体系</w:t>
      </w:r>
      <w:r>
        <w:rPr>
          <w:rFonts w:ascii="仿宋_GB2312" w:eastAsia="仿宋_GB2312" w:hAnsi="仿宋_GB2312" w:cs="仿宋_GB2312"/>
          <w:sz w:val="28"/>
          <w:szCs w:val="28"/>
        </w:rPr>
        <w:t>,明确</w:t>
      </w:r>
      <w:r>
        <w:rPr>
          <w:rFonts w:ascii="仿宋_GB2312" w:eastAsia="仿宋_GB2312" w:hAnsi="仿宋_GB2312" w:cs="仿宋_GB2312"/>
          <w:sz w:val="28"/>
          <w:szCs w:val="28"/>
        </w:rPr>
        <w:t>经理</w:t>
      </w:r>
      <w:r>
        <w:rPr>
          <w:rFonts w:ascii="仿宋_GB2312" w:eastAsia="仿宋_GB2312" w:hAnsi="仿宋_GB2312" w:cs="仿宋_GB2312"/>
          <w:sz w:val="28"/>
          <w:szCs w:val="28"/>
        </w:rPr>
        <w:t>、</w:t>
      </w:r>
      <w:r>
        <w:rPr>
          <w:rFonts w:ascii="仿宋_GB2312" w:eastAsia="仿宋_GB2312" w:hAnsi="仿宋_GB2312" w:cs="仿宋_GB2312"/>
          <w:sz w:val="28"/>
          <w:szCs w:val="28"/>
        </w:rPr>
        <w:t>供应业务员</w:t>
      </w:r>
      <w:r>
        <w:rPr>
          <w:rFonts w:ascii="仿宋_GB2312" w:eastAsia="仿宋_GB2312" w:hAnsi="仿宋_GB2312" w:cs="仿宋_GB2312"/>
          <w:sz w:val="28"/>
          <w:szCs w:val="28"/>
        </w:rPr>
        <w:t>、</w:t>
      </w:r>
      <w:r>
        <w:rPr>
          <w:rFonts w:ascii="仿宋_GB2312" w:eastAsia="仿宋_GB2312" w:hAnsi="仿宋_GB2312" w:cs="仿宋_GB2312"/>
          <w:sz w:val="28"/>
          <w:szCs w:val="28"/>
        </w:rPr>
        <w:t>食品安全管理员</w:t>
      </w:r>
      <w:r>
        <w:rPr>
          <w:rFonts w:ascii="仿宋_GB2312" w:eastAsia="仿宋_GB2312" w:hAnsi="仿宋_GB2312" w:cs="仿宋_GB2312"/>
          <w:sz w:val="28"/>
          <w:szCs w:val="28"/>
        </w:rPr>
        <w:t>、</w:t>
      </w:r>
      <w:r>
        <w:rPr>
          <w:rFonts w:ascii="仿宋_GB2312" w:eastAsia="仿宋_GB2312" w:hAnsi="仿宋_GB2312" w:cs="仿宋_GB2312"/>
          <w:sz w:val="28"/>
          <w:szCs w:val="28"/>
        </w:rPr>
        <w:t>采购员、会计、司机</w:t>
      </w:r>
      <w:r>
        <w:rPr>
          <w:rFonts w:ascii="仿宋_GB2312" w:eastAsia="仿宋_GB2312" w:hAnsi="仿宋_GB2312" w:cs="仿宋_GB2312"/>
          <w:sz w:val="28"/>
          <w:szCs w:val="28"/>
        </w:rPr>
        <w:t>等各岗位工作职责，制定岗位工作说明</w:t>
      </w:r>
      <w:r>
        <w:rPr>
          <w:rFonts w:ascii="仿宋_GB2312" w:eastAsia="仿宋_GB2312" w:hAnsi="仿宋_GB2312" w:cs="仿宋_GB2312"/>
          <w:sz w:val="28"/>
          <w:szCs w:val="28"/>
        </w:rPr>
        <w:t>，确保制度能有效运转</w:t>
      </w:r>
      <w:r>
        <w:rPr>
          <w:rFonts w:ascii="仿宋_GB2312" w:eastAsia="仿宋_GB2312" w:hAnsi="仿宋_GB2312" w:cs="仿宋_GB2312"/>
          <w:sz w:val="28"/>
          <w:szCs w:val="28"/>
        </w:rPr>
        <w:t>。</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6风险管控要求</w:t>
      </w:r>
      <w:bookmarkEnd w:id="35"/>
    </w:p>
    <w:p>
      <w:pPr>
        <w:pStyle w:val="17"/>
        <w:spacing w:before="0" w:after="0" w:line="360" w:lineRule="auto"/>
        <w:ind w:firstLine="642"/>
        <w:rPr>
          <w:rFonts w:ascii="Times New Roman" w:eastAsia="Times New Roman" w:hAnsi="Times New Roman" w:cs="Times New Roman"/>
        </w:rPr>
      </w:pPr>
      <w:r>
        <w:rPr>
          <w:rFonts w:ascii="FangSong_GB2312" w:eastAsia="FangSong_GB2312" w:hAnsi="FangSong_GB2312" w:cs="FangSong_GB2312"/>
          <w:b/>
          <w:bCs/>
          <w:sz w:val="28"/>
          <w:szCs w:val="28"/>
        </w:rPr>
        <w:t>（一）</w:t>
      </w:r>
      <w:r>
        <w:rPr>
          <w:rFonts w:ascii="FangSong_GB2312" w:eastAsia="FangSong_GB2312" w:hAnsi="FangSong_GB2312" w:cs="FangSong_GB2312"/>
          <w:b/>
          <w:bCs/>
          <w:sz w:val="28"/>
          <w:szCs w:val="28"/>
        </w:rPr>
        <w:t>应急保障方案要求</w:t>
      </w:r>
    </w:p>
    <w:p>
      <w:pPr>
        <w:pStyle w:val="17"/>
        <w:spacing w:before="0" w:after="0" w:line="360" w:lineRule="auto"/>
        <w:ind w:firstLine="640"/>
        <w:rPr>
          <w:rFonts w:ascii="Times New Roman" w:eastAsia="Times New Roman" w:hAnsi="Times New Roman" w:cs="Times New Roman"/>
        </w:rPr>
      </w:pPr>
      <w:r>
        <w:rPr>
          <w:rFonts w:ascii="FangSong_GB2312" w:eastAsia="FangSong_GB2312" w:hAnsi="FangSong_GB2312" w:cs="FangSong_GB2312"/>
          <w:sz w:val="28"/>
          <w:szCs w:val="28"/>
        </w:rPr>
        <w:t>投标人应提供在自然灾害、极端事件、市场关闭、物资紧缺等突发紧急情况下拟采取的应急保障方案，包括充分供应、按时保障、质量管控等措施，确保总局食材及时供应不间断。</w:t>
      </w:r>
    </w:p>
    <w:p>
      <w:pPr>
        <w:pStyle w:val="21"/>
        <w:spacing w:before="0" w:after="0" w:line="360" w:lineRule="auto"/>
        <w:ind w:firstLine="480"/>
        <w:rPr>
          <w:rFonts w:ascii="Times New Roman" w:eastAsia="Times New Roman" w:hAnsi="Times New Roman" w:cs="Times New Roman"/>
        </w:rPr>
      </w:pPr>
      <w:r>
        <w:rPr>
          <w:rFonts w:ascii="FangSong_GB2312" w:eastAsia="FangSong_GB2312" w:hAnsi="FangSong_GB2312" w:cs="FangSong_GB2312"/>
          <w:b/>
          <w:bCs/>
          <w:sz w:val="28"/>
          <w:szCs w:val="28"/>
        </w:rPr>
        <w:t>（二）违约风险管控要求</w:t>
      </w:r>
    </w:p>
    <w:p>
      <w:pPr>
        <w:pStyle w:val="2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.投标人中标后采用先送货后结账的模式，</w:t>
      </w:r>
      <w:r>
        <w:rPr>
          <w:rFonts w:ascii="FangSong_GB2312" w:eastAsia="FangSong_GB2312" w:hAnsi="FangSong_GB2312" w:cs="FangSong_GB2312"/>
          <w:sz w:val="28"/>
          <w:szCs w:val="28"/>
        </w:rPr>
        <w:t>不收取履约保证金。有下列情形之一的，采购人有权按照以下约定及合同违约相关条款处理：</w:t>
      </w:r>
    </w:p>
    <w:p>
      <w:pPr>
        <w:pStyle w:val="25"/>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1）</w:t>
      </w:r>
      <w:r>
        <w:rPr>
          <w:rFonts w:ascii="FangSong_GB2312" w:eastAsia="FangSong_GB2312" w:hAnsi="FangSong_GB2312" w:cs="FangSong_GB2312"/>
          <w:sz w:val="28"/>
          <w:szCs w:val="28"/>
        </w:rPr>
        <w:t>因投标人配送不及时导致采购人供餐延误并造成重大影响的；</w:t>
      </w:r>
    </w:p>
    <w:p>
      <w:pPr>
        <w:pStyle w:val="25"/>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2）</w:t>
      </w:r>
      <w:r>
        <w:rPr>
          <w:rFonts w:ascii="FangSong_GB2312" w:eastAsia="FangSong_GB2312" w:hAnsi="FangSong_GB2312" w:cs="FangSong_GB2312"/>
          <w:sz w:val="28"/>
          <w:szCs w:val="28"/>
        </w:rPr>
        <w:t>凡经相关部门认定，因投标人所提供的原料原因造成采购人食堂出现食物中毒等卫生安全事故的，投标人除必须承担全部的法律责任外，还要全额承担因食物中毒发生所造成后果的一切费用；</w:t>
      </w:r>
    </w:p>
    <w:p>
      <w:pPr>
        <w:pStyle w:val="25"/>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3）</w:t>
      </w:r>
      <w:r>
        <w:rPr>
          <w:rFonts w:ascii="FangSong_GB2312" w:eastAsia="FangSong_GB2312" w:hAnsi="FangSong_GB2312" w:cs="FangSong_GB2312"/>
          <w:sz w:val="28"/>
          <w:szCs w:val="28"/>
        </w:rPr>
        <w:t>除不可抗力及采购人原因外，因投标人配送不及时导致采购人伙食供应延时，但经投标人采取补救措施未造成采购人不良影响的，出现三次终止供货合同；</w:t>
      </w:r>
    </w:p>
    <w:p>
      <w:pPr>
        <w:pStyle w:val="25"/>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4）</w:t>
      </w:r>
      <w:r>
        <w:rPr>
          <w:rFonts w:ascii="FangSong_GB2312" w:eastAsia="FangSong_GB2312" w:hAnsi="FangSong_GB2312" w:cs="FangSong_GB2312"/>
          <w:sz w:val="28"/>
          <w:szCs w:val="28"/>
        </w:rPr>
        <w:t>凡投标人向采购人提供产品发生质量问题影响食用，并拒绝退换的；</w:t>
      </w:r>
    </w:p>
    <w:p>
      <w:pPr>
        <w:pStyle w:val="25"/>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5）</w:t>
      </w:r>
      <w:r>
        <w:rPr>
          <w:rFonts w:ascii="FangSong_GB2312" w:eastAsia="FangSong_GB2312" w:hAnsi="FangSong_GB2312" w:cs="FangSong_GB2312"/>
          <w:sz w:val="28"/>
          <w:szCs w:val="28"/>
        </w:rPr>
        <w:t>采购人将不定期组织专人对食材进行抽检，若发现质量不符，采购人有权要求予以退换货。</w:t>
      </w:r>
    </w:p>
    <w:p>
      <w:pPr>
        <w:pStyle w:val="2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FangSong_GB2312" w:eastAsia="FangSong_GB2312" w:hAnsi="FangSong_GB2312" w:cs="FangSong_GB2312"/>
          <w:sz w:val="28"/>
          <w:szCs w:val="28"/>
        </w:rPr>
        <w:t>投标人有下列情形之一的，采购人有权解除合同，由投标人承担全部经济损失和相关责任：</w:t>
      </w:r>
    </w:p>
    <w:p>
      <w:pPr>
        <w:pStyle w:val="29"/>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1）</w:t>
      </w:r>
      <w:r>
        <w:rPr>
          <w:rFonts w:ascii="FangSong_GB2312" w:eastAsia="FangSong_GB2312" w:hAnsi="FangSong_GB2312" w:cs="FangSong_GB2312"/>
          <w:sz w:val="28"/>
          <w:szCs w:val="28"/>
        </w:rPr>
        <w:t>投标人以书面、微信、短信等方式通知采购人不再供货，包括对部分食材不再供货；</w:t>
      </w:r>
    </w:p>
    <w:p>
      <w:pPr>
        <w:pStyle w:val="29"/>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2）</w:t>
      </w:r>
      <w:r>
        <w:rPr>
          <w:rFonts w:ascii="FangSong_GB2312" w:eastAsia="FangSong_GB2312" w:hAnsi="FangSong_GB2312" w:cs="FangSong_GB2312"/>
          <w:sz w:val="28"/>
          <w:szCs w:val="28"/>
        </w:rPr>
        <w:t>投标人虽未通知采购人不再供货，但1天没有供应采购人采购的货物，包括对部分食材没有供货；</w:t>
      </w:r>
    </w:p>
    <w:p>
      <w:pPr>
        <w:pStyle w:val="15"/>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3）</w:t>
      </w:r>
      <w:r>
        <w:rPr>
          <w:rFonts w:ascii="FangSong_GB2312" w:eastAsia="FangSong_GB2312" w:hAnsi="FangSong_GB2312" w:cs="FangSong_GB2312"/>
          <w:sz w:val="28"/>
          <w:szCs w:val="28"/>
        </w:rPr>
        <w:t>投标人未经采购人同意单方面提价的。</w:t>
      </w:r>
    </w:p>
    <w:p>
      <w:pPr>
        <w:pStyle w:val="Heading1"/>
        <w:keepNext w:val="0"/>
        <w:spacing w:before="0" w:after="0" w:line="360" w:lineRule="auto"/>
        <w:jc w:val="center"/>
        <w:rPr>
          <w:rFonts w:ascii="仿宋_GB2312" w:eastAsia="仿宋_GB2312" w:hAnsi="仿宋_GB2312" w:cs="仿宋_GB2312"/>
          <w:b/>
          <w:bCs/>
          <w:sz w:val="32"/>
          <w:szCs w:val="32"/>
        </w:rPr>
      </w:pPr>
      <w:bookmarkStart w:id="36" w:name="_Toc256000033"/>
      <w:r>
        <w:rPr>
          <w:rFonts w:ascii="仿宋_GB2312" w:eastAsia="仿宋_GB2312" w:hAnsi="仿宋_GB2312" w:cs="仿宋_GB2312"/>
          <w:kern w:val="36"/>
        </w:rPr>
        <w:t>7履约验收要求</w:t>
      </w:r>
      <w:bookmarkEnd w:id="36"/>
    </w:p>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7.1总体要求</w:t>
      </w:r>
      <w:bookmarkEnd w:id="37"/>
    </w:p>
    <w:tbl>
      <w:tblPr>
        <w:tblW w:w="5000" w:type="pct"/>
        <w:tblInd w:w="30" w:type="dxa"/>
        <w:tblCellMar>
          <w:top w:w="15" w:type="dxa"/>
          <w:left w:w="15" w:type="dxa"/>
          <w:bottom w:w="15" w:type="dxa"/>
          <w:right w:w="15" w:type="dxa"/>
        </w:tblCellMar>
      </w:tblPr>
      <w:tblGrid>
        <w:gridCol w:w="917"/>
        <w:gridCol w:w="2968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按月验收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（一）总体要求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2.验收时间和地点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（1）验收时间：到货当天。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地点：国家税务总局天津市税务局机关食堂（天津市河北区民主道16号）、国家税务总局天津市税务局北安道办公区机关食堂（天津市河北区北安道38号）和国家税务总局天津市税务局流霞路办公区机关食堂（天津市空港国际物流经济区流霞路50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（3）验收组织形式：采购人组织验收。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（4）验收方式：现场验收。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（5）验收内容: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（a）质量是否符合约定标准；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（b）重量、数量、价格是否与采购人的预定需求一致。</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（二）具体要求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1.验收场所的准备</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应当在固定的场所进行验收，采购人定期清扫消毒，保持清洁，保证无积尘、无食品残渣，无霉斑、鼠迹、苍蝇、蟑螂，验收场所不准存放有毒、有害物品及个人生活用品。</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（1）投标人应在验收时提供与送货内容一致的送货单，并加盖公章。</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（2）卸货前的检查。验收人员卸货前应对货物的外观质量进行初步了解。</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（3）采取当场验收的方式，验收人认真检查货物，按核对品种→索证→抽查(检测）→数量、重量、质量、价格验收→签名确认→入库的程序完成验收。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要求投标人提供产品质量检测报告及卫生合格报告书，蔬菜类应提供农药残留检测结果，证明内容与产品内容要一致。投标人以提供原件为主，不能留原件的提供复印件。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（4）发现食品质量安全问题的处理：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抽查时发现食品质量不过关或影响食用安全的，对当日所送同批次产品全部退货。</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若抽查未发现问题，按储藏要求储藏后在加工食用前发现产品质量问题的，投标人必须退货或更换。</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4.退（补）货流程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5.鲜活鱼类需进行宰杀处理，如去麟去腮去内脏等，净膛的统一按0.8的出成率计算净膛价。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6.部分蔬菜需进行简易处理，如去皮摘叶摘筋等，统一按0.85的出成率计算净菜价。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7.包装带箱、筐的食材按照去除箱、筐后的重量计算。投标人需配合采购人库管人员进行倒筐称重，共同签字确认。</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（三）货物验收方案。</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投标人必须按照本项目需求书要求详细阐述货物验收方案。对规定各项验收指标提出明确的验收前提条件和验收依据及标准，列明需要移交和交付的各类检验报告和证明证书。对验收中可能发现的问题，投标人应提出有效解决办法和补救措施。</w:t>
            </w:r>
          </w:p>
        </w:tc>
      </w:tr>
    </w:tbl>
    <w:p>
      <w:pPr>
        <w:pStyle w:val="Heading2"/>
        <w:keepNext w:val="0"/>
        <w:spacing w:before="0" w:after="0" w:line="360" w:lineRule="auto"/>
        <w:rPr>
          <w:rFonts w:ascii="仿宋_GB2312" w:eastAsia="仿宋_GB2312" w:hAnsi="仿宋_GB2312" w:cs="仿宋_GB2312"/>
          <w:b/>
          <w:bCs/>
          <w:sz w:val="28"/>
          <w:szCs w:val="28"/>
        </w:rPr>
      </w:pPr>
      <w:bookmarkStart w:id="38" w:name="_Toc256000035"/>
      <w:r>
        <w:rPr>
          <w:rFonts w:ascii="仿宋_GB2312" w:eastAsia="仿宋_GB2312" w:hAnsi="仿宋_GB2312" w:cs="仿宋_GB2312"/>
          <w:i w:val="0"/>
          <w:iCs w:val="0"/>
        </w:rPr>
        <w:t>7.2具体要求</w:t>
      </w:r>
      <w:bookmarkEnd w:id="38"/>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32"/>
          <w:szCs w:val="32"/>
        </w:rPr>
        <w:t>1</w:t>
      </w:r>
      <w:r>
        <w:rPr>
          <w:rFonts w:ascii="仿宋_GB2312" w:eastAsia="仿宋_GB2312" w:hAnsi="仿宋_GB2312" w:cs="仿宋_GB2312"/>
          <w:sz w:val="32"/>
          <w:szCs w:val="32"/>
        </w:rPr>
        <w:t>.</w:t>
      </w:r>
      <w:r>
        <w:rPr>
          <w:rFonts w:ascii="仿宋_GB2312" w:eastAsia="仿宋_GB2312" w:hAnsi="仿宋_GB2312" w:cs="仿宋_GB2312"/>
          <w:sz w:val="32"/>
          <w:szCs w:val="32"/>
        </w:rPr>
        <w:t>验收场所的准备</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应当在固定的场所进行验收，采购人定期清扫消毒，保持清洁，保证无积尘、无食品残渣，无霉斑、鼠迹、苍蝇、蟑螂，验收场所不准存放有毒、有害物品及个人生活用品。</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2.</w:t>
      </w:r>
      <w:r>
        <w:rPr>
          <w:rFonts w:ascii="仿宋_GB2312" w:eastAsia="仿宋_GB2312" w:hAnsi="仿宋_GB2312" w:cs="仿宋_GB2312"/>
          <w:sz w:val="32"/>
          <w:szCs w:val="32"/>
        </w:rPr>
        <w:t>验收小组按订单对采购货物的品种、质量、数量进行检查验收，对货不对</w:t>
      </w:r>
      <w:r>
        <w:rPr>
          <w:rFonts w:ascii="仿宋_GB2312" w:eastAsia="仿宋_GB2312" w:hAnsi="仿宋_GB2312" w:cs="仿宋_GB2312"/>
          <w:sz w:val="32"/>
          <w:szCs w:val="32"/>
        </w:rPr>
        <w:t>版</w:t>
      </w:r>
      <w:r>
        <w:rPr>
          <w:rFonts w:ascii="仿宋_GB2312" w:eastAsia="仿宋_GB2312" w:hAnsi="仿宋_GB2312" w:cs="仿宋_GB2312"/>
          <w:sz w:val="32"/>
          <w:szCs w:val="32"/>
        </w:rPr>
        <w:t>、质量不好、价格明显过于偏高的食材不予验收，对于数量不足的食材，按照实际数量入账，填制验收记录和验收单。</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3.</w:t>
      </w:r>
      <w:r>
        <w:rPr>
          <w:rFonts w:ascii="仿宋_GB2312" w:eastAsia="仿宋_GB2312" w:hAnsi="仿宋_GB2312" w:cs="仿宋_GB2312"/>
          <w:sz w:val="32"/>
          <w:szCs w:val="32"/>
        </w:rPr>
        <w:t>验收流程</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1</w:t>
      </w:r>
      <w:r>
        <w:rPr>
          <w:rFonts w:ascii="仿宋_GB2312" w:eastAsia="仿宋_GB2312" w:hAnsi="仿宋_GB2312" w:cs="仿宋_GB2312"/>
          <w:sz w:val="32"/>
          <w:szCs w:val="32"/>
        </w:rPr>
        <w:t>）投标人应在验收时提供与送货内容一致的送货单，并加盖公章。</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2）</w:t>
      </w:r>
      <w:r>
        <w:rPr>
          <w:rFonts w:ascii="仿宋_GB2312" w:eastAsia="仿宋_GB2312" w:hAnsi="仿宋_GB2312" w:cs="仿宋_GB2312"/>
          <w:sz w:val="32"/>
          <w:szCs w:val="32"/>
        </w:rPr>
        <w:t>卸货前的检查。验收人员卸货前应对货物的外观质量进行初步了解。</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3）</w:t>
      </w:r>
      <w:r>
        <w:rPr>
          <w:rFonts w:ascii="仿宋_GB2312" w:eastAsia="仿宋_GB2312" w:hAnsi="仿宋_GB2312" w:cs="仿宋_GB2312"/>
          <w:sz w:val="32"/>
          <w:szCs w:val="32"/>
        </w:rPr>
        <w:t>采取当场验收的方式，验收人认真检查货物，按核对品种→索证→抽查(检测）→数量、重量</w:t>
      </w:r>
      <w:r>
        <w:rPr>
          <w:rFonts w:ascii="仿宋_GB2312" w:eastAsia="仿宋_GB2312" w:hAnsi="仿宋_GB2312" w:cs="仿宋_GB2312"/>
          <w:sz w:val="32"/>
          <w:szCs w:val="32"/>
        </w:rPr>
        <w:t>、质量、价格</w:t>
      </w:r>
      <w:r>
        <w:rPr>
          <w:rFonts w:ascii="仿宋_GB2312" w:eastAsia="仿宋_GB2312" w:hAnsi="仿宋_GB2312" w:cs="仿宋_GB2312"/>
          <w:sz w:val="32"/>
          <w:szCs w:val="32"/>
        </w:rPr>
        <w:t>验收→签名确认→入库的程序完成验收。</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要求投标人提供产品质量检测报告及卫生合格报告书，蔬菜类应提供农药残留检测结果，证明内容与产品内容要一致。</w:t>
      </w:r>
      <w:r>
        <w:rPr>
          <w:rFonts w:ascii="仿宋_GB2312" w:eastAsia="仿宋_GB2312" w:hAnsi="仿宋_GB2312" w:cs="仿宋_GB2312"/>
          <w:sz w:val="32"/>
          <w:szCs w:val="32"/>
        </w:rPr>
        <w:t>投标人以提供原件为主，不能留原件的提供复印件。</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4）</w:t>
      </w:r>
      <w:r>
        <w:rPr>
          <w:rFonts w:ascii="仿宋_GB2312" w:eastAsia="仿宋_GB2312" w:hAnsi="仿宋_GB2312" w:cs="仿宋_GB2312"/>
          <w:sz w:val="32"/>
          <w:szCs w:val="32"/>
        </w:rPr>
        <w:t>发现食品质量安全问题的处理：</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抽查时发现食品质量不过关或影响食用安全的，对</w:t>
      </w:r>
      <w:r>
        <w:rPr>
          <w:rFonts w:ascii="仿宋_GB2312" w:eastAsia="仿宋_GB2312" w:hAnsi="仿宋_GB2312" w:cs="仿宋_GB2312"/>
          <w:sz w:val="32"/>
          <w:szCs w:val="32"/>
        </w:rPr>
        <w:t>当日所送同批次产品全部退货。</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若抽查未发现问题，按储藏要求储藏后在加工食用前发现产品质量问题的，投标人</w:t>
      </w:r>
      <w:r>
        <w:rPr>
          <w:rFonts w:ascii="仿宋_GB2312" w:eastAsia="仿宋_GB2312" w:hAnsi="仿宋_GB2312" w:cs="仿宋_GB2312"/>
          <w:sz w:val="32"/>
          <w:szCs w:val="32"/>
        </w:rPr>
        <w:t>必须</w:t>
      </w:r>
      <w:r>
        <w:rPr>
          <w:rFonts w:ascii="仿宋_GB2312" w:eastAsia="仿宋_GB2312" w:hAnsi="仿宋_GB2312" w:cs="仿宋_GB2312"/>
          <w:sz w:val="32"/>
          <w:szCs w:val="32"/>
        </w:rPr>
        <w:t>退货或更换。</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4.</w:t>
      </w:r>
      <w:r>
        <w:rPr>
          <w:rFonts w:ascii="仿宋_GB2312" w:eastAsia="仿宋_GB2312" w:hAnsi="仿宋_GB2312" w:cs="仿宋_GB2312"/>
          <w:sz w:val="32"/>
          <w:szCs w:val="32"/>
        </w:rPr>
        <w:t>退（补）货流程</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对不符合采购要求的货物，由验收人员直接向投标人提出退（补）货申请，投标人按照申请内容给予退（补）货。</w:t>
      </w:r>
      <w:r>
        <w:rPr>
          <w:rFonts w:ascii="仿宋_GB2312" w:eastAsia="仿宋_GB2312" w:hAnsi="仿宋_GB2312" w:cs="仿宋_GB2312"/>
          <w:sz w:val="32"/>
          <w:szCs w:val="32"/>
        </w:rPr>
        <w:t>发现质量隐患，但</w:t>
      </w:r>
      <w:r>
        <w:rPr>
          <w:rFonts w:ascii="仿宋_GB2312" w:eastAsia="仿宋_GB2312" w:hAnsi="仿宋_GB2312" w:cs="仿宋_GB2312"/>
          <w:sz w:val="32"/>
          <w:szCs w:val="32"/>
        </w:rPr>
        <w:t>双方对质量或重量有争议的可送具有检验资质的部门检测</w:t>
      </w:r>
      <w:r>
        <w:rPr>
          <w:rFonts w:ascii="仿宋_GB2312" w:eastAsia="仿宋_GB2312" w:hAnsi="仿宋_GB2312" w:cs="仿宋_GB2312"/>
          <w:sz w:val="32"/>
          <w:szCs w:val="32"/>
        </w:rPr>
        <w:t>，检测费用由投标人承担</w:t>
      </w:r>
      <w:r>
        <w:rPr>
          <w:rFonts w:ascii="仿宋_GB2312" w:eastAsia="仿宋_GB2312" w:hAnsi="仿宋_GB2312" w:cs="仿宋_GB2312"/>
          <w:sz w:val="32"/>
          <w:szCs w:val="32"/>
        </w:rPr>
        <w:t>。对数量不足或退货的，投标人必须1小时内补送订单品种。</w:t>
      </w:r>
    </w:p>
    <w:p>
      <w:pPr>
        <w:pStyle w:val="18"/>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32"/>
          <w:szCs w:val="32"/>
        </w:rPr>
        <w:t>5.</w:t>
      </w:r>
      <w:r>
        <w:rPr>
          <w:rFonts w:ascii="仿宋_GB2312" w:eastAsia="仿宋_GB2312" w:hAnsi="仿宋_GB2312" w:cs="仿宋_GB2312"/>
          <w:sz w:val="32"/>
          <w:szCs w:val="32"/>
        </w:rPr>
        <w:t>鲜活鱼类需进行宰杀处理，如去麟去腮去内脏等，净膛的统一按0.8的出成率计算净膛价。</w:t>
      </w:r>
    </w:p>
    <w:p>
      <w:pPr>
        <w:pStyle w:val="18"/>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32"/>
          <w:szCs w:val="32"/>
        </w:rPr>
        <w:t>6.部分蔬菜需进行简易处理，如去皮摘叶摘筋等，统一按0.85的出成率计算净菜价。</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7.</w:t>
      </w:r>
      <w:r>
        <w:rPr>
          <w:rFonts w:ascii="仿宋_GB2312" w:eastAsia="仿宋_GB2312" w:hAnsi="仿宋_GB2312" w:cs="仿宋_GB2312"/>
          <w:sz w:val="32"/>
          <w:szCs w:val="32"/>
        </w:rPr>
        <w:t>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9" w:name="_Toc256000036"/>
      <w:r>
        <w:rPr>
          <w:rFonts w:ascii="仿宋_GB2312" w:eastAsia="仿宋_GB2312" w:hAnsi="仿宋_GB2312" w:cs="仿宋_GB2312"/>
          <w:kern w:val="36"/>
        </w:rPr>
        <w:t>8其他要求</w:t>
      </w:r>
      <w:bookmarkEnd w:id="39"/>
    </w:p>
    <w:p>
      <w:pPr>
        <w:pStyle w:val="Heading2"/>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i w:val="0"/>
          <w:iCs w:val="0"/>
        </w:rPr>
        <w:t>8.1必备要求</w:t>
      </w:r>
      <w:bookmarkEnd w:id="40"/>
    </w:p>
    <w:p>
      <w:pPr>
        <w:pStyle w:val="Heading3"/>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sz w:val="28"/>
          <w:szCs w:val="28"/>
        </w:rPr>
        <w:t>8.1.1通用必备要求</w:t>
      </w:r>
      <w:bookmarkEnd w:id="4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8.2付款安排建议</w:t>
      </w:r>
      <w:bookmarkEnd w:id="42"/>
    </w:p>
    <w:tbl>
      <w:tblPr>
        <w:tblW w:w="5000" w:type="pct"/>
        <w:tblInd w:w="30" w:type="dxa"/>
        <w:tblCellMar>
          <w:top w:w="15" w:type="dxa"/>
          <w:left w:w="15" w:type="dxa"/>
          <w:bottom w:w="15" w:type="dxa"/>
          <w:right w:w="15" w:type="dxa"/>
        </w:tblCellMar>
      </w:tblPr>
      <w:tblGrid>
        <w:gridCol w:w="1046"/>
        <w:gridCol w:w="29484"/>
        <w:gridCol w:w="1150"/>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i w:val="0"/>
          <w:iCs w:val="0"/>
        </w:rPr>
        <w:t>8.3其他要求</w:t>
      </w:r>
      <w:bookmarkEnd w:id="43"/>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8.3.1保密要求</w:t>
      </w:r>
      <w:bookmarkEnd w:id="44"/>
    </w:p>
    <w:p>
      <w:pPr>
        <w:pStyle w:val="16"/>
        <w:spacing w:before="0" w:after="0" w:line="360" w:lineRule="auto"/>
        <w:ind w:firstLine="480"/>
        <w:jc w:val="both"/>
        <w:textAlignment w:val="baseline"/>
        <w:rPr>
          <w:rFonts w:ascii="Times New Roman" w:eastAsia="Times New Roman" w:hAnsi="Times New Roman" w:cs="Times New Roman"/>
        </w:rPr>
      </w:pPr>
      <w:r>
        <w:rPr>
          <w:rFonts w:ascii="仿宋_GB2312" w:eastAsia="仿宋_GB2312" w:hAnsi="仿宋_GB2312" w:cs="仿宋_GB2312"/>
          <w:spacing w:val="0"/>
          <w:sz w:val="32"/>
          <w:szCs w:val="32"/>
        </w:rPr>
        <w:t>中标供应商应提供遵守国家税务总局天津市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8.3.2知识产权要求</w:t>
      </w:r>
      <w:bookmarkEnd w:id="45"/>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spacing w:before="0" w:after="0" w:line="360" w:lineRule="auto"/>
        <w:ind w:firstLine="561"/>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17</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soNormal">
    <w:name w:val="MsoNormal"/>
    <w:basedOn w:val="Normal"/>
  </w:style>
  <w:style w:type="paragraph" w:customStyle="1" w:styleId="18">
    <w:name w:val="18"/>
    <w:basedOn w:val="Normal"/>
  </w:style>
  <w:style w:type="paragraph" w:customStyle="1" w:styleId="16">
    <w:name w:val="16"/>
    <w:basedOn w:val="Normal"/>
  </w:style>
  <w:style w:type="paragraph" w:customStyle="1" w:styleId="15">
    <w:name w:val="15"/>
    <w:basedOn w:val="Normal"/>
  </w:style>
  <w:style w:type="paragraph" w:customStyle="1" w:styleId="22">
    <w:name w:val="22"/>
    <w:basedOn w:val="Normal"/>
  </w:style>
  <w:style w:type="paragraph" w:customStyle="1" w:styleId="19">
    <w:name w:val="19"/>
    <w:basedOn w:val="Normal"/>
  </w:style>
  <w:style w:type="paragraph" w:customStyle="1" w:styleId="20">
    <w:name w:val="20"/>
    <w:basedOn w:val="Normal"/>
  </w:style>
  <w:style w:type="paragraph" w:customStyle="1" w:styleId="17">
    <w:name w:val="17"/>
    <w:basedOn w:val="Normal"/>
  </w:style>
  <w:style w:type="paragraph" w:customStyle="1" w:styleId="21">
    <w:name w:val="21"/>
    <w:basedOn w:val="Normal"/>
  </w:style>
  <w:style w:type="paragraph" w:customStyle="1" w:styleId="29">
    <w:name w:val="29"/>
    <w:basedOn w:val="Normal"/>
  </w:style>
  <w:style w:type="paragraph" w:customStyle="1" w:styleId="25">
    <w:name w:val="25"/>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